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5EE4E" w14:textId="20DFABEA" w:rsidR="007166CE" w:rsidRDefault="001C7085" w:rsidP="00073687">
      <w:pPr>
        <w:pStyle w:val="berschrift1"/>
        <w:rPr>
          <w:b w:val="0"/>
          <w:bCs w:val="0"/>
          <w:sz w:val="32"/>
          <w:szCs w:val="32"/>
        </w:rPr>
      </w:pPr>
      <w:r>
        <w:rPr>
          <w:b w:val="0"/>
          <w:bCs w:val="0"/>
          <w:noProof/>
          <w:sz w:val="32"/>
          <w:szCs w:val="32"/>
        </w:rPr>
        <w:drawing>
          <wp:inline distT="0" distB="0" distL="0" distR="0" wp14:anchorId="3FD2ED99" wp14:editId="1ADFC70B">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73E44E" w14:textId="77777777" w:rsidR="007166CE" w:rsidRDefault="007166CE" w:rsidP="007166CE">
      <w:pPr>
        <w:pStyle w:val="berschrift1"/>
      </w:pPr>
      <w:r>
        <w:br w:type="page"/>
      </w:r>
      <w:r>
        <w:lastRenderedPageBreak/>
        <w:t>Vorwort</w:t>
      </w:r>
    </w:p>
    <w:p w14:paraId="690A402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4B09E1" w14:textId="77777777" w:rsidR="007E1779" w:rsidRDefault="008D7463" w:rsidP="007166CE">
      <w:r>
        <w:t xml:space="preserve">Dieses Jahr hat uns allen eine Menge abverlangt – doch Gott hat uns hindurchgetragen. </w:t>
      </w:r>
    </w:p>
    <w:p w14:paraId="5EC6D90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D81992C" w14:textId="77777777" w:rsidR="007E1779" w:rsidRDefault="007E1779" w:rsidP="007166CE">
      <w:r>
        <w:t>Vielleicht hat aber auch der eine oder die andere Lust, mitzumachen und neue Bücher zu erstellen – sprecht mich einfach an.</w:t>
      </w:r>
    </w:p>
    <w:p w14:paraId="3FDDF178" w14:textId="77777777" w:rsidR="007166CE" w:rsidRDefault="007166CE" w:rsidP="007166CE">
      <w:r>
        <w:t>Euch allen wünsche ich Gottes reichen Segen und dass Ihr für Euch interessante Texte hier findet. Für Anregungen bin ich immer dankbar.</w:t>
      </w:r>
    </w:p>
    <w:p w14:paraId="4085632F" w14:textId="77777777" w:rsidR="007166CE" w:rsidRDefault="007166CE" w:rsidP="007166CE">
      <w:r>
        <w:t>Gruß &amp; Segen,</w:t>
      </w:r>
    </w:p>
    <w:p w14:paraId="583ACCB4" w14:textId="77777777" w:rsidR="007166CE" w:rsidRDefault="007166CE" w:rsidP="007166CE">
      <w:r>
        <w:t>Andreas</w:t>
      </w:r>
    </w:p>
    <w:p w14:paraId="62CBEB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D74406" w14:textId="77777777" w:rsidR="00CB5547" w:rsidRDefault="00CB5547" w:rsidP="00CB5547">
      <w:pPr>
        <w:pStyle w:val="berschrift1"/>
        <w:rPr>
          <w:sz w:val="48"/>
        </w:rPr>
      </w:pPr>
      <w:r>
        <w:t>Nerses IV. Schnorhali - Gebete</w:t>
      </w:r>
    </w:p>
    <w:p w14:paraId="17595A19" w14:textId="75EB8722" w:rsidR="00CB5547" w:rsidRDefault="00CB5547" w:rsidP="00CB5547">
      <w:pPr>
        <w:jc w:val="center"/>
      </w:pPr>
      <w:r>
        <w:rPr>
          <w:noProof/>
          <w:color w:val="0000FF"/>
        </w:rPr>
        <mc:AlternateContent>
          <mc:Choice Requires="wps">
            <w:drawing>
              <wp:inline distT="0" distB="0" distL="0" distR="0" wp14:anchorId="71B333CD" wp14:editId="75270B5B">
                <wp:extent cx="953135" cy="953135"/>
                <wp:effectExtent l="0" t="0" r="0" b="0"/>
                <wp:docPr id="1" name="Rechteck 1" descr="Den Text gibt es als kostenloses eBook in der Lesekammer">
                  <a:hlinkClick xmlns:a="http://schemas.openxmlformats.org/drawingml/2006/main" r:id="rId5" tooltip="&quot;http://www.lesekammer.d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3135" cy="953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7E2776" id="Rechteck 1" o:spid="_x0000_s1026" alt="Den Text gibt es als kostenloses eBook in der Lesekammer" href="http://www.lesekammer.de/" title="&quot;http://www.lesekammer.de/&quot;" style="width:75.05pt;height:7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" o:button="t" filled="f" stroked="f">
                <v:fill o:detectmouseclick="t"/>
                <o:lock v:ext="edit" aspectratio="t"/>
                <w10:anchorlock/>
              </v:rect>
            </w:pict>
          </mc:Fallback>
        </mc:AlternateContent>
      </w:r>
    </w:p>
    <w:p w14:paraId="59E2223C" w14:textId="77777777" w:rsidR="00CB5547" w:rsidRDefault="00CB5547" w:rsidP="00CB5547">
      <w:pPr>
        <w:pStyle w:val="StandardWeb"/>
      </w:pPr>
      <w:r>
        <w:rPr>
          <w:rStyle w:val="Fett"/>
        </w:rPr>
        <w:t>1.</w:t>
      </w:r>
      <w:r>
        <w:t xml:space="preserve"> </w:t>
      </w:r>
    </w:p>
    <w:p w14:paraId="4EE7B4A3" w14:textId="77777777" w:rsidR="00CB5547" w:rsidRDefault="00CB5547" w:rsidP="00CB5547">
      <w:pPr>
        <w:pStyle w:val="StandardWeb"/>
      </w:pPr>
      <w:r>
        <w:t>Ich bekenne und bete an im lebendigen Glauben dich, Vater, Sohn und heiligen Geist, ungeschaffenes und unsterbliches Wesen, der Engel, Menschen und aller Creaturen Schöpfer.</w:t>
      </w:r>
    </w:p>
    <w:p w14:paraId="53484EA2" w14:textId="2A09BB17" w:rsidR="00CB5547" w:rsidRDefault="00CB5547" w:rsidP="00CB5547">
      <w:pPr>
        <w:pStyle w:val="StandardWeb"/>
      </w:pPr>
      <w:r>
        <w:t xml:space="preserve">Erbarme dich über die Werke deiner Hände. </w:t>
      </w:r>
    </w:p>
    <w:p w14:paraId="17FD79D7" w14:textId="77777777" w:rsidR="00CB5547" w:rsidRDefault="00CB5547" w:rsidP="00CB5547">
      <w:pPr>
        <w:pStyle w:val="StandardWeb"/>
      </w:pPr>
      <w:r>
        <w:rPr>
          <w:rStyle w:val="Fett"/>
        </w:rPr>
        <w:t>2.</w:t>
      </w:r>
      <w:r>
        <w:t xml:space="preserve"> </w:t>
      </w:r>
    </w:p>
    <w:p w14:paraId="0F03B579" w14:textId="77777777" w:rsidR="00CB5547" w:rsidRDefault="00CB5547" w:rsidP="00CB5547">
      <w:pPr>
        <w:pStyle w:val="StandardWeb"/>
      </w:pPr>
      <w:r>
        <w:t>Ich bekenne und bete an im lebendigen Glauben dich, untheilbares Licht, ungetrennte, allerheiligste Dreieinigkeit und einigen Gott, Schöpfer des Lichts und Zerstreuer der Finsterniss. Verjage aus meiner Seele die Finsternisse der Sünde und der Unwissenheit, und erleuchte in diesem Augenblicke meine Seele, dass ich möge beten können nach deinem Wohlgefallen, und von dir empfahen möge die Erhörung meiner Gebete.</w:t>
      </w:r>
    </w:p>
    <w:p w14:paraId="7237F08A" w14:textId="1C558E45" w:rsidR="00CB5547" w:rsidRDefault="00CB5547" w:rsidP="00CB5547">
      <w:pPr>
        <w:pStyle w:val="StandardWeb"/>
      </w:pPr>
      <w:r>
        <w:t xml:space="preserve">Und erbarme dich über mich armen Sünder. </w:t>
      </w:r>
    </w:p>
    <w:p w14:paraId="6713CA41" w14:textId="77777777" w:rsidR="00CB5547" w:rsidRDefault="00CB5547" w:rsidP="00CB5547">
      <w:pPr>
        <w:pStyle w:val="StandardWeb"/>
      </w:pPr>
      <w:r>
        <w:rPr>
          <w:rStyle w:val="Fett"/>
        </w:rPr>
        <w:t>3.</w:t>
      </w:r>
      <w:r>
        <w:t xml:space="preserve"> </w:t>
      </w:r>
    </w:p>
    <w:p w14:paraId="38ED86F2" w14:textId="77777777" w:rsidR="00CB5547" w:rsidRDefault="00CB5547" w:rsidP="00CB5547">
      <w:pPr>
        <w:pStyle w:val="StandardWeb"/>
      </w:pPr>
      <w:r>
        <w:t>Himmlischer Vater, wahrer Gott, der du deinen geliebten Sohn sandtest, zu suchen das verirrte Schaaf; ich habe gesündiget gegen den Himmel und vor dir; nimm mich auf, wie du den verlornen Sohn aufnahmst, und bekleide mich mit meinem ersten Schmucke, von dem ich entkleidet worden bin meiner Sünden wegen.</w:t>
      </w:r>
    </w:p>
    <w:p w14:paraId="7D42FDA5" w14:textId="0B5EBDAC" w:rsidR="00CB5547" w:rsidRDefault="00CB5547" w:rsidP="00CB5547">
      <w:pPr>
        <w:pStyle w:val="StandardWeb"/>
      </w:pPr>
      <w:r>
        <w:t xml:space="preserve">Und erbarme dich über deine Werke und über mich armen Sünder. </w:t>
      </w:r>
    </w:p>
    <w:p w14:paraId="0E09A193" w14:textId="77777777" w:rsidR="00CB5547" w:rsidRDefault="00CB5547" w:rsidP="00CB5547">
      <w:pPr>
        <w:pStyle w:val="StandardWeb"/>
      </w:pPr>
      <w:r>
        <w:rPr>
          <w:rStyle w:val="Fett"/>
        </w:rPr>
        <w:t>4.</w:t>
      </w:r>
      <w:r>
        <w:t xml:space="preserve"> </w:t>
      </w:r>
    </w:p>
    <w:p w14:paraId="0DF940F8" w14:textId="77777777" w:rsidR="00CB5547" w:rsidRDefault="00CB5547" w:rsidP="00CB5547">
      <w:pPr>
        <w:pStyle w:val="StandardWeb"/>
      </w:pPr>
      <w:r>
        <w:t>Gottes Sohn, wahrer Gott, der du herniederstiegest aus des Vaters Schooße, und dich in unsere Gestalt kleidetest im Mutterleibe der heiligen Jungfrau Maria, zu unserer Seligkeit; der du gekreuziget und begraben wurdest, und auferstandest vom Tode und zum Vater auffuhrest: ich habe gesündiget gegen den Himmel und vor dir. Gedenke an mich, wie an den bussfertigen Schächer, wenn du kommst mit deinem Reiche.</w:t>
      </w:r>
    </w:p>
    <w:p w14:paraId="228836FB" w14:textId="2E3E1840" w:rsidR="00CB5547" w:rsidRDefault="00CB5547" w:rsidP="00CB5547">
      <w:pPr>
        <w:pStyle w:val="StandardWeb"/>
      </w:pPr>
      <w:r>
        <w:t xml:space="preserve">Und erbarme dich über deine Werke und über mich armen Sünder. </w:t>
      </w:r>
    </w:p>
    <w:p w14:paraId="5EB205F6" w14:textId="77777777" w:rsidR="00CB5547" w:rsidRDefault="00CB5547" w:rsidP="00CB5547">
      <w:pPr>
        <w:pStyle w:val="StandardWeb"/>
      </w:pPr>
      <w:r>
        <w:rPr>
          <w:rStyle w:val="Fett"/>
        </w:rPr>
        <w:t>5.</w:t>
      </w:r>
      <w:r>
        <w:t xml:space="preserve"> </w:t>
      </w:r>
    </w:p>
    <w:p w14:paraId="54D53045" w14:textId="77777777" w:rsidR="00CB5547" w:rsidRDefault="00CB5547" w:rsidP="00CB5547">
      <w:pPr>
        <w:pStyle w:val="StandardWeb"/>
      </w:pPr>
      <w:r>
        <w:t>Geist Gottes, wahrer Gott, der du herniederkamst zur Fluth des Jordans und in den Speisesaal, und mich erleuchtetest mit der Taufe des heiligen Borns: ich habe gesündiget gegen den Himmel und vor dir. Reinige mich aufs Neue mit deinem göttlichen Feuer, wie du mit feurigen Zungen die Apostel reinigtest.</w:t>
      </w:r>
    </w:p>
    <w:p w14:paraId="6E9B92D8" w14:textId="11A9A10F" w:rsidR="00CB5547" w:rsidRDefault="00CB5547" w:rsidP="00CB5547">
      <w:pPr>
        <w:pStyle w:val="StandardWeb"/>
      </w:pPr>
      <w:r>
        <w:t xml:space="preserve">Und erbarme dich über deine Werke und über mich armen Sünder. </w:t>
      </w:r>
    </w:p>
    <w:p w14:paraId="615D588F" w14:textId="77777777" w:rsidR="00CB5547" w:rsidRDefault="00CB5547" w:rsidP="00CB5547">
      <w:pPr>
        <w:pStyle w:val="StandardWeb"/>
      </w:pPr>
      <w:r>
        <w:rPr>
          <w:rStyle w:val="Fett"/>
        </w:rPr>
        <w:t>6.</w:t>
      </w:r>
      <w:r>
        <w:t xml:space="preserve"> </w:t>
      </w:r>
    </w:p>
    <w:p w14:paraId="6173FECF" w14:textId="77777777" w:rsidR="00CB5547" w:rsidRDefault="00CB5547" w:rsidP="00CB5547">
      <w:pPr>
        <w:pStyle w:val="StandardWeb"/>
      </w:pPr>
      <w:r>
        <w:t>Ungeschaffnes Wesen, ich habe gesündiget gegen dich mit Geist, Seele und Leib. Gedenke nicht meiner begangenen Sünden um deines heiligen Namens willen.</w:t>
      </w:r>
    </w:p>
    <w:p w14:paraId="551B5BF6" w14:textId="3A03408A" w:rsidR="00CB5547" w:rsidRDefault="00CB5547" w:rsidP="00CB5547">
      <w:pPr>
        <w:pStyle w:val="StandardWeb"/>
      </w:pPr>
      <w:r>
        <w:t xml:space="preserve">Und erbarme dich über deine Werke und über mich armen Sünder. </w:t>
      </w:r>
    </w:p>
    <w:p w14:paraId="15A3C96E" w14:textId="77777777" w:rsidR="00CB5547" w:rsidRDefault="00CB5547" w:rsidP="00CB5547">
      <w:pPr>
        <w:pStyle w:val="StandardWeb"/>
      </w:pPr>
      <w:r>
        <w:rPr>
          <w:rStyle w:val="Fett"/>
        </w:rPr>
        <w:t>7.</w:t>
      </w:r>
      <w:r>
        <w:t xml:space="preserve"> </w:t>
      </w:r>
    </w:p>
    <w:p w14:paraId="200CD19A" w14:textId="77777777" w:rsidR="00CB5547" w:rsidRDefault="00CB5547" w:rsidP="00CB5547">
      <w:pPr>
        <w:pStyle w:val="StandardWeb"/>
      </w:pPr>
      <w:r>
        <w:t>Erforscher aller Dinge, ich habe gesündiget gegen dich mit Gedanken, Worten und Werken. Lösche die Schrift meiner Sünden, und schreibe meinen Namen ins Buch des Lebens.</w:t>
      </w:r>
    </w:p>
    <w:p w14:paraId="47734B5D" w14:textId="26D1BF36" w:rsidR="00CB5547" w:rsidRDefault="00CB5547" w:rsidP="00CB5547">
      <w:pPr>
        <w:pStyle w:val="StandardWeb"/>
      </w:pPr>
      <w:r>
        <w:t xml:space="preserve">Und erbarme dich über deine Werke und über mich armen Sünder. </w:t>
      </w:r>
    </w:p>
    <w:p w14:paraId="2D1F16C9" w14:textId="77777777" w:rsidR="00CB5547" w:rsidRDefault="00CB5547" w:rsidP="00CB5547">
      <w:pPr>
        <w:pStyle w:val="StandardWeb"/>
      </w:pPr>
      <w:r>
        <w:rPr>
          <w:rStyle w:val="Fett"/>
        </w:rPr>
        <w:t>8.</w:t>
      </w:r>
      <w:r>
        <w:t xml:space="preserve"> </w:t>
      </w:r>
    </w:p>
    <w:p w14:paraId="62DE81ED" w14:textId="77777777" w:rsidR="00CB5547" w:rsidRDefault="00CB5547" w:rsidP="00CB5547">
      <w:pPr>
        <w:pStyle w:val="StandardWeb"/>
      </w:pPr>
      <w:r>
        <w:t>Erspäher aller verborgenen Gedanken, ich habe mich vergangen gegen dich freiwillig und unfreiwillig, wissentlich und unwissentlich. Vergib mir, dem Sünder, der ich seit meiner Wiedergeburt in der Taufe bis zu diesem Augenblick gesündiget habe vor dir mit allen meinen Sinnen.</w:t>
      </w:r>
    </w:p>
    <w:p w14:paraId="1CB9FB5B" w14:textId="0D2B3EE9" w:rsidR="00CB5547" w:rsidRDefault="00CB5547" w:rsidP="00CB5547">
      <w:pPr>
        <w:pStyle w:val="StandardWeb"/>
      </w:pPr>
      <w:r>
        <w:t xml:space="preserve">Und erbarme dich über deine Werke und über mich armen Sünder. </w:t>
      </w:r>
    </w:p>
    <w:p w14:paraId="25EC9FD6" w14:textId="77777777" w:rsidR="00CB5547" w:rsidRDefault="00CB5547" w:rsidP="00CB5547">
      <w:pPr>
        <w:pStyle w:val="StandardWeb"/>
      </w:pPr>
      <w:r>
        <w:rPr>
          <w:rStyle w:val="Fett"/>
        </w:rPr>
        <w:t>9.</w:t>
      </w:r>
      <w:r>
        <w:t xml:space="preserve"> </w:t>
      </w:r>
    </w:p>
    <w:p w14:paraId="14ECEF85" w14:textId="77777777" w:rsidR="00CB5547" w:rsidRDefault="00CB5547" w:rsidP="00CB5547">
      <w:pPr>
        <w:pStyle w:val="StandardWeb"/>
      </w:pPr>
      <w:r>
        <w:t>Beschirmer Aller, stelle deine Furcht als Wächter mir vor die Augen, damit sie nichts Verbrecherisches sehen; und mir vor die Ohren, damit sie sich nicht freuen, böse Worte zu hören; und vor meinen Mund, damit er nichts Falsches rede; und vor mein Herz, damit es nichts Arges denke; und vor meine Hände, damit sie nichts Unrechtes thun; und vor meine Füsse, damit sie nicht gehen den Weg der Gottlosigkeit. Leite alle ihre Bewegungen, damit sie folgen deinen Geboten.</w:t>
      </w:r>
    </w:p>
    <w:p w14:paraId="01BC9D0D" w14:textId="60AD7D08" w:rsidR="00CB5547" w:rsidRDefault="00CB5547" w:rsidP="00CB5547">
      <w:pPr>
        <w:pStyle w:val="StandardWeb"/>
      </w:pPr>
      <w:r>
        <w:t xml:space="preserve">Und erbarme dich über deine Werke und über mich armen Sünder. </w:t>
      </w:r>
    </w:p>
    <w:p w14:paraId="3BE1BA10" w14:textId="77777777" w:rsidR="00CB5547" w:rsidRDefault="00CB5547" w:rsidP="00CB5547">
      <w:pPr>
        <w:pStyle w:val="StandardWeb"/>
      </w:pPr>
      <w:r>
        <w:rPr>
          <w:rStyle w:val="Fett"/>
        </w:rPr>
        <w:t>10.</w:t>
      </w:r>
      <w:r>
        <w:t xml:space="preserve"> </w:t>
      </w:r>
    </w:p>
    <w:p w14:paraId="49F59F3C" w14:textId="77777777" w:rsidR="00CB5547" w:rsidRDefault="00CB5547" w:rsidP="00CB5547">
      <w:pPr>
        <w:pStyle w:val="StandardWeb"/>
      </w:pPr>
      <w:r>
        <w:t>Jesu Christe, belebendes Feuer, zünde an in meiner Seele die Gluth der Liebe, welche du ausgebreitest hast über die Erde, damit sie verzehre die Unreinheit meines Herzens, und mein Gewissen reinige, die Sünden meines Leibes abwasche, und in meinem Verstande das Licht deiner Erkenntniss entzünde.</w:t>
      </w:r>
    </w:p>
    <w:p w14:paraId="5DABD673" w14:textId="6EEA91F1" w:rsidR="00CB5547" w:rsidRDefault="00CB5547" w:rsidP="00CB5547">
      <w:pPr>
        <w:pStyle w:val="StandardWeb"/>
      </w:pPr>
      <w:r>
        <w:t xml:space="preserve">Und erbarme dich über deine Werke und über mich armen Sünder. </w:t>
      </w:r>
    </w:p>
    <w:p w14:paraId="244ED411" w14:textId="77777777" w:rsidR="00CB5547" w:rsidRDefault="00CB5547" w:rsidP="00CB5547">
      <w:pPr>
        <w:pStyle w:val="StandardWeb"/>
      </w:pPr>
      <w:r>
        <w:rPr>
          <w:rStyle w:val="Fett"/>
        </w:rPr>
        <w:t>11.</w:t>
      </w:r>
      <w:r>
        <w:t xml:space="preserve"> </w:t>
      </w:r>
    </w:p>
    <w:p w14:paraId="36E752B0" w14:textId="77777777" w:rsidR="00CB5547" w:rsidRDefault="00CB5547" w:rsidP="00CB5547">
      <w:pPr>
        <w:pStyle w:val="StandardWeb"/>
      </w:pPr>
      <w:r>
        <w:t>Vater der Weisheit, gebenedeieter Jesu, gib mir die Weisheit, damit ich vor deinem Angesichte stets möge können das Gute denken, reden und thun; und bewahre mich vor bösen Gedanken, Worten und Thaten.</w:t>
      </w:r>
    </w:p>
    <w:p w14:paraId="7F2A654A" w14:textId="635C0101" w:rsidR="00CB5547" w:rsidRDefault="00CB5547" w:rsidP="00CB5547">
      <w:pPr>
        <w:pStyle w:val="StandardWeb"/>
      </w:pPr>
      <w:r>
        <w:t xml:space="preserve">Und erbarme dich über deine Werke und über mich armen Sünder. </w:t>
      </w:r>
    </w:p>
    <w:p w14:paraId="187CD546" w14:textId="77777777" w:rsidR="00CB5547" w:rsidRDefault="00CB5547" w:rsidP="00CB5547">
      <w:pPr>
        <w:pStyle w:val="StandardWeb"/>
      </w:pPr>
      <w:r>
        <w:rPr>
          <w:rStyle w:val="Fett"/>
        </w:rPr>
        <w:t>12.</w:t>
      </w:r>
      <w:r>
        <w:t xml:space="preserve"> </w:t>
      </w:r>
    </w:p>
    <w:p w14:paraId="0C29212B" w14:textId="77777777" w:rsidR="00CB5547" w:rsidRDefault="00CB5547" w:rsidP="00CB5547">
      <w:pPr>
        <w:pStyle w:val="StandardWeb"/>
      </w:pPr>
      <w:r>
        <w:t>Du, o Herr, der du das Gute willst und den Willen lenkst, lass mich nicht wandeln nach meinen Lüsten, sondern leite mich, dass ich ausführen möge deinen Willen, der stets auf das Gute gerichtet ist.</w:t>
      </w:r>
    </w:p>
    <w:p w14:paraId="080EAEFB" w14:textId="20EA2EFD" w:rsidR="00CB5547" w:rsidRDefault="00CB5547" w:rsidP="00CB5547">
      <w:pPr>
        <w:pStyle w:val="StandardWeb"/>
      </w:pPr>
      <w:r>
        <w:t xml:space="preserve">Und erbarme dich über deine Werke und über mich armen Sünder. </w:t>
      </w:r>
    </w:p>
    <w:p w14:paraId="365B90C7" w14:textId="77777777" w:rsidR="00CB5547" w:rsidRDefault="00CB5547" w:rsidP="00CB5547">
      <w:pPr>
        <w:pStyle w:val="StandardWeb"/>
      </w:pPr>
      <w:r>
        <w:rPr>
          <w:rStyle w:val="Fett"/>
        </w:rPr>
        <w:t>13.</w:t>
      </w:r>
      <w:r>
        <w:t xml:space="preserve"> </w:t>
      </w:r>
    </w:p>
    <w:p w14:paraId="0DCBECB3" w14:textId="77777777" w:rsidR="00CB5547" w:rsidRDefault="00CB5547" w:rsidP="00CB5547">
      <w:pPr>
        <w:pStyle w:val="StandardWeb"/>
      </w:pPr>
      <w:r>
        <w:t>König des Himmels, gib mir das Reich, das du deinen Freunden gelobet hast, und stärke mein Herz, dass ich verabscheuen möge die Sünde und dich allein lieben und deinen Willen thun.</w:t>
      </w:r>
    </w:p>
    <w:p w14:paraId="71CDE19B" w14:textId="634450F6" w:rsidR="00CB5547" w:rsidRDefault="00CB5547" w:rsidP="00CB5547">
      <w:pPr>
        <w:pStyle w:val="StandardWeb"/>
      </w:pPr>
      <w:r>
        <w:t xml:space="preserve">Und erbarme dich über deine Werke und über mich armen Sünder. </w:t>
      </w:r>
    </w:p>
    <w:p w14:paraId="0254E3CF" w14:textId="77777777" w:rsidR="00CB5547" w:rsidRDefault="00CB5547" w:rsidP="00CB5547">
      <w:pPr>
        <w:pStyle w:val="StandardWeb"/>
      </w:pPr>
      <w:r>
        <w:rPr>
          <w:rStyle w:val="Fett"/>
        </w:rPr>
        <w:t>14.</w:t>
      </w:r>
      <w:r>
        <w:t xml:space="preserve"> </w:t>
      </w:r>
    </w:p>
    <w:p w14:paraId="71DAD60E" w14:textId="77777777" w:rsidR="00CB5547" w:rsidRDefault="00CB5547" w:rsidP="00CB5547">
      <w:pPr>
        <w:pStyle w:val="StandardWeb"/>
      </w:pPr>
      <w:r>
        <w:t>Du, der du Sorge trägst für alle geschaffene Dinge, bewahre mit deinem heiligen Kreuzzeichen meine Seele und meinen Leib vor dem Betruge der Sünde, vor den Versuchungen der bösen Geister, vor ungerechten Menschen und vor allen Gefahren der Seele und des Leibes.</w:t>
      </w:r>
    </w:p>
    <w:p w14:paraId="0DB43047" w14:textId="7352C740" w:rsidR="00CB5547" w:rsidRDefault="00CB5547" w:rsidP="00CB5547">
      <w:pPr>
        <w:pStyle w:val="StandardWeb"/>
      </w:pPr>
      <w:r>
        <w:t xml:space="preserve">Und erbarme dich über deine Werke und über mich armen Sünder. </w:t>
      </w:r>
    </w:p>
    <w:p w14:paraId="54ACD07C" w14:textId="77777777" w:rsidR="00CB5547" w:rsidRDefault="00CB5547" w:rsidP="00CB5547">
      <w:pPr>
        <w:pStyle w:val="StandardWeb"/>
      </w:pPr>
      <w:r>
        <w:rPr>
          <w:rStyle w:val="Fett"/>
        </w:rPr>
        <w:t>15.</w:t>
      </w:r>
      <w:r>
        <w:t xml:space="preserve"> </w:t>
      </w:r>
    </w:p>
    <w:p w14:paraId="6E2D9351" w14:textId="77777777" w:rsidR="00CB5547" w:rsidRDefault="00CB5547" w:rsidP="00CB5547">
      <w:pPr>
        <w:pStyle w:val="StandardWeb"/>
      </w:pPr>
      <w:r>
        <w:t>Wächter über Alle, Jesu Christe, deine rechte Hand beschirme mich bei Tage und bei Nacht, wenn ich wohne in meinem Hause, wenn ich wandle auf der Reise, wenn ich schlafe und wenn ich aufstehe, damit ich nicht möge schwanken.</w:t>
      </w:r>
    </w:p>
    <w:p w14:paraId="04C71AD7" w14:textId="65797E6A" w:rsidR="00CB5547" w:rsidRDefault="00CB5547" w:rsidP="00CB5547">
      <w:pPr>
        <w:pStyle w:val="StandardWeb"/>
      </w:pPr>
      <w:r>
        <w:t xml:space="preserve">Und erbarme dich über deine Werke und über mich armen Sünder. </w:t>
      </w:r>
    </w:p>
    <w:p w14:paraId="655D4BE5" w14:textId="77777777" w:rsidR="00CB5547" w:rsidRDefault="00CB5547" w:rsidP="00CB5547">
      <w:pPr>
        <w:pStyle w:val="StandardWeb"/>
      </w:pPr>
      <w:r>
        <w:rPr>
          <w:rStyle w:val="Fett"/>
        </w:rPr>
        <w:t>16.</w:t>
      </w:r>
      <w:r>
        <w:t xml:space="preserve"> </w:t>
      </w:r>
    </w:p>
    <w:p w14:paraId="19E4D61C" w14:textId="77777777" w:rsidR="00CB5547" w:rsidRDefault="00CB5547" w:rsidP="00CB5547">
      <w:pPr>
        <w:pStyle w:val="StandardWeb"/>
      </w:pPr>
      <w:r>
        <w:t>Mein Gott, du, der du deine milde Hand aufthuest und alle Creaturen mit deiner Barmherzigkeit erfüllest, dir übergebe ich mich ganz und gar. Wache über mich und gib mir, was ich an Seele und Leib bedarf bis an mein Lebensende.</w:t>
      </w:r>
    </w:p>
    <w:p w14:paraId="47358D52" w14:textId="7AF6A7B1" w:rsidR="00CB5547" w:rsidRDefault="00CB5547" w:rsidP="00CB5547">
      <w:pPr>
        <w:pStyle w:val="StandardWeb"/>
      </w:pPr>
      <w:r>
        <w:t xml:space="preserve">Und erbarme dich über deine Werke und über mich armen Sünder. </w:t>
      </w:r>
    </w:p>
    <w:p w14:paraId="6C7B69AA" w14:textId="77777777" w:rsidR="00CB5547" w:rsidRDefault="00CB5547" w:rsidP="00CB5547">
      <w:pPr>
        <w:pStyle w:val="StandardWeb"/>
      </w:pPr>
      <w:r>
        <w:rPr>
          <w:rStyle w:val="Fett"/>
        </w:rPr>
        <w:t>17.</w:t>
      </w:r>
      <w:r>
        <w:t xml:space="preserve"> </w:t>
      </w:r>
    </w:p>
    <w:p w14:paraId="13BA2A7F" w14:textId="77777777" w:rsidR="00CB5547" w:rsidRDefault="00CB5547" w:rsidP="00CB5547">
      <w:pPr>
        <w:pStyle w:val="StandardWeb"/>
      </w:pPr>
      <w:r>
        <w:t>O du, der du die Verirrten zurückführst, rufe mich von den bösen Gewöhnungen zurück zu den guten, und drücke meiner Seele den schreckenswerthen Tag des Todes, Erbebens vor der Hölle und Liebe zum Paradiese ein, dass ich meine Sünden bereuen und Gerechtigkeit üben möge.</w:t>
      </w:r>
    </w:p>
    <w:p w14:paraId="559187A8" w14:textId="67FCF6F1" w:rsidR="00CB5547" w:rsidRDefault="00CB5547" w:rsidP="00CB5547">
      <w:pPr>
        <w:pStyle w:val="StandardWeb"/>
      </w:pPr>
      <w:r>
        <w:t xml:space="preserve">Und erbarme dich über deine Werke und über mich armen Sünder. </w:t>
      </w:r>
    </w:p>
    <w:p w14:paraId="4B0E1D42" w14:textId="77777777" w:rsidR="00CB5547" w:rsidRDefault="00CB5547" w:rsidP="00CB5547">
      <w:pPr>
        <w:pStyle w:val="StandardWeb"/>
      </w:pPr>
      <w:r>
        <w:rPr>
          <w:rStyle w:val="Fett"/>
        </w:rPr>
        <w:t>18.</w:t>
      </w:r>
      <w:r>
        <w:t xml:space="preserve"> </w:t>
      </w:r>
    </w:p>
    <w:p w14:paraId="355CC5E0" w14:textId="77777777" w:rsidR="00CB5547" w:rsidRDefault="00CB5547" w:rsidP="00CB5547">
      <w:pPr>
        <w:pStyle w:val="StandardWeb"/>
      </w:pPr>
      <w:r>
        <w:t>Quelle der Unsterblichkeit, lass aus meinem Herzen Thränen der Reue fliessen, so wie sie flossen aus dem Herzen der Sündern, dass ich meine Sünden abwaschen möge, bevor ich heimgehe aus dieser Welt.</w:t>
      </w:r>
    </w:p>
    <w:p w14:paraId="77855606" w14:textId="431FF59F" w:rsidR="00CB5547" w:rsidRDefault="00CB5547" w:rsidP="00CB5547">
      <w:pPr>
        <w:pStyle w:val="StandardWeb"/>
      </w:pPr>
      <w:r>
        <w:t xml:space="preserve">Und erbarme dich über deine Werke und über mich armen Sünder. </w:t>
      </w:r>
    </w:p>
    <w:p w14:paraId="51421758" w14:textId="77777777" w:rsidR="00CB5547" w:rsidRDefault="00CB5547" w:rsidP="00CB5547">
      <w:pPr>
        <w:pStyle w:val="StandardWeb"/>
      </w:pPr>
      <w:r>
        <w:rPr>
          <w:rStyle w:val="Fett"/>
        </w:rPr>
        <w:t>19.</w:t>
      </w:r>
      <w:r>
        <w:t xml:space="preserve"> </w:t>
      </w:r>
    </w:p>
    <w:p w14:paraId="7EFAC8AD" w14:textId="77777777" w:rsidR="00CB5547" w:rsidRDefault="00CB5547" w:rsidP="00CB5547">
      <w:pPr>
        <w:pStyle w:val="StandardWeb"/>
      </w:pPr>
      <w:r>
        <w:t>Austheiler der Barmherzigkeit, gib, dass ich komme zu dir mit dem wahren Glauben, mit guten Thaten und mit der Theilnahme an deinem heiligen Leibe und Blute.</w:t>
      </w:r>
    </w:p>
    <w:p w14:paraId="6F866BD9" w14:textId="75F18ED4" w:rsidR="00CB5547" w:rsidRDefault="00CB5547" w:rsidP="00CB5547">
      <w:pPr>
        <w:pStyle w:val="StandardWeb"/>
      </w:pPr>
      <w:r>
        <w:t xml:space="preserve">Und erbarme dich über deine Werke und über mich armen Sünder. </w:t>
      </w:r>
    </w:p>
    <w:p w14:paraId="12E45EB8" w14:textId="77777777" w:rsidR="00CB5547" w:rsidRDefault="00CB5547" w:rsidP="00CB5547">
      <w:pPr>
        <w:pStyle w:val="StandardWeb"/>
      </w:pPr>
      <w:r>
        <w:rPr>
          <w:rStyle w:val="Fett"/>
        </w:rPr>
        <w:t>20.</w:t>
      </w:r>
      <w:r>
        <w:t xml:space="preserve"> </w:t>
      </w:r>
    </w:p>
    <w:p w14:paraId="006BD83C" w14:textId="77777777" w:rsidR="00CB5547" w:rsidRDefault="00CB5547" w:rsidP="00CB5547">
      <w:pPr>
        <w:pStyle w:val="StandardWeb"/>
      </w:pPr>
      <w:r>
        <w:t>Herr aller Wohlthat, übergib mich dem guten Engel, dass er mich meinen Geist möge aufgeben lassen in Friede, und ohne Schaden mich durch die Schaar der bösen Geister, die unter dem Himmel sind, geleite.</w:t>
      </w:r>
    </w:p>
    <w:p w14:paraId="5E12681F" w14:textId="44532BE5" w:rsidR="00CB5547" w:rsidRDefault="00CB5547" w:rsidP="00CB5547">
      <w:pPr>
        <w:pStyle w:val="StandardWeb"/>
      </w:pPr>
      <w:r>
        <w:t xml:space="preserve">Und erbarme dich über deine Werke und über mich armen Sünder. </w:t>
      </w:r>
    </w:p>
    <w:p w14:paraId="03315EB5" w14:textId="77777777" w:rsidR="00CB5547" w:rsidRDefault="00CB5547" w:rsidP="00CB5547">
      <w:pPr>
        <w:pStyle w:val="StandardWeb"/>
      </w:pPr>
      <w:r>
        <w:rPr>
          <w:rStyle w:val="Fett"/>
        </w:rPr>
        <w:t>21.</w:t>
      </w:r>
      <w:r>
        <w:t xml:space="preserve"> </w:t>
      </w:r>
    </w:p>
    <w:p w14:paraId="1D732879" w14:textId="77777777" w:rsidR="00CB5547" w:rsidRDefault="00CB5547" w:rsidP="00CB5547">
      <w:pPr>
        <w:pStyle w:val="StandardWeb"/>
      </w:pPr>
      <w:r>
        <w:t>Jesu Christe, wahres Licht, mache würdig meinen Geist, in der Stunde des Todes mit Freude das Licht deiner Ehre zu schauen, und mit der Hoffnung der Frommen zu ruhen in den Wohnungen der Gerechten bis zu dem grossen Tage, da du kommst.</w:t>
      </w:r>
    </w:p>
    <w:p w14:paraId="180AF962" w14:textId="65E47D46" w:rsidR="00CB5547" w:rsidRDefault="00CB5547" w:rsidP="00CB5547">
      <w:pPr>
        <w:pStyle w:val="StandardWeb"/>
      </w:pPr>
      <w:r>
        <w:t xml:space="preserve">Und erbarme dich über deine Werke und über mich armen Sünder. </w:t>
      </w:r>
    </w:p>
    <w:p w14:paraId="780DDDD9" w14:textId="77777777" w:rsidR="00CB5547" w:rsidRDefault="00CB5547" w:rsidP="00CB5547">
      <w:pPr>
        <w:pStyle w:val="StandardWeb"/>
      </w:pPr>
      <w:r>
        <w:rPr>
          <w:rStyle w:val="Fett"/>
        </w:rPr>
        <w:t>22.</w:t>
      </w:r>
      <w:r>
        <w:t xml:space="preserve"> </w:t>
      </w:r>
    </w:p>
    <w:p w14:paraId="62D3A78E" w14:textId="77777777" w:rsidR="00CB5547" w:rsidRDefault="00CB5547" w:rsidP="00CB5547">
      <w:pPr>
        <w:pStyle w:val="StandardWeb"/>
      </w:pPr>
      <w:r>
        <w:t>Gerechter Richter! Wann du kommst mit der Herrlichkeit deines Vaters, um zu richten die Lebendigen und die Todten, gehe nicht ins Gericht mit deinem Knecht, sondern errette mich vom ewigen Feuer, und mache mich würdig, den freudigen Ruf der Heiligen zum himmlischen Reiche zu vernehmen.</w:t>
      </w:r>
    </w:p>
    <w:p w14:paraId="4704B5FB" w14:textId="6CCFECF1" w:rsidR="00CB5547" w:rsidRDefault="00CB5547" w:rsidP="00CB5547">
      <w:pPr>
        <w:pStyle w:val="StandardWeb"/>
      </w:pPr>
      <w:r>
        <w:t xml:space="preserve">Und erbarme dich über deine Werke und über mich armen Sünder. </w:t>
      </w:r>
    </w:p>
    <w:p w14:paraId="1AC64A9C" w14:textId="77777777" w:rsidR="00CB5547" w:rsidRDefault="00CB5547" w:rsidP="00CB5547">
      <w:pPr>
        <w:pStyle w:val="StandardWeb"/>
      </w:pPr>
      <w:r>
        <w:rPr>
          <w:rStyle w:val="Fett"/>
        </w:rPr>
        <w:t>23.</w:t>
      </w:r>
      <w:r>
        <w:t xml:space="preserve"> </w:t>
      </w:r>
    </w:p>
    <w:p w14:paraId="489B0C01" w14:textId="77777777" w:rsidR="00CB5547" w:rsidRDefault="00CB5547" w:rsidP="00CB5547">
      <w:pPr>
        <w:pStyle w:val="StandardWeb"/>
      </w:pPr>
      <w:r>
        <w:t>Du, der du Sorge trägst für Alle, habe Barmherzigkeit mit allen Treuen, mit meinen Anverwandten, mit Fremden, mit meinen Bekannten oder Unbekannten, mit den Lebenden und mit den Todten. Vergib meinen Feinden, was sie gegen mich gesündiget haben; bringe sie wieder zur Besserung von dem Bösen, und von dem Hasse, den sie gegen mich tragen, damit sie würdig werden mögen der Gnade deiner Barmherzigkeit.</w:t>
      </w:r>
    </w:p>
    <w:p w14:paraId="4428EFC7" w14:textId="7F2859CD" w:rsidR="00CB5547" w:rsidRDefault="00CB5547" w:rsidP="00CB5547">
      <w:pPr>
        <w:pStyle w:val="StandardWeb"/>
      </w:pPr>
      <w:r>
        <w:t xml:space="preserve">Und erbarme dich über deine Werke und über mich armen Sünder. </w:t>
      </w:r>
    </w:p>
    <w:p w14:paraId="442701CC" w14:textId="77777777" w:rsidR="0022039F" w:rsidRDefault="0022039F" w:rsidP="0022039F"/>
    <w:p w14:paraId="277CBE03" w14:textId="77777777" w:rsidR="00D5498D" w:rsidRPr="00D5498D" w:rsidRDefault="007166CE" w:rsidP="008E63BE">
      <w:pPr>
        <w:pStyle w:val="berschrift1"/>
      </w:pPr>
      <w:r>
        <w:br w:type="page"/>
      </w:r>
      <w:r w:rsidR="00D5498D" w:rsidRPr="00D5498D">
        <w:t>Quellen:</w:t>
      </w:r>
    </w:p>
    <w:p w14:paraId="779236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F4E56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B5E42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362E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92B38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5FDD1A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5FDEF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F861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8C7DE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9F49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D4BCF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3B7AE06" w14:textId="0612DD2A" w:rsidR="00C35859" w:rsidRPr="00CB5547" w:rsidRDefault="00C35859" w:rsidP="00CB5547">
      <w:pPr>
        <w:spacing w:after="0" w:line="240" w:lineRule="auto"/>
        <w:rPr>
          <w:rFonts w:eastAsia="Times New Roman"/>
          <w:color w:val="000000"/>
          <w:szCs w:val="24"/>
          <w:lang w:eastAsia="de-DE"/>
        </w:rPr>
      </w:pPr>
    </w:p>
    <w:sectPr w:rsidR="00C35859" w:rsidRPr="00CB55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87"/>
    <w:rsid w:val="00073687"/>
    <w:rsid w:val="00082307"/>
    <w:rsid w:val="000C66E5"/>
    <w:rsid w:val="001C708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B5547"/>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5E719"/>
  <w15:chartTrackingRefBased/>
  <w15:docId w15:val="{E7C86508-6579-4D03-936B-136A5DBB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B554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4660750">
      <w:bodyDiv w:val="1"/>
      <w:marLeft w:val="0"/>
      <w:marRight w:val="0"/>
      <w:marTop w:val="0"/>
      <w:marBottom w:val="0"/>
      <w:divBdr>
        <w:top w:val="none" w:sz="0" w:space="0" w:color="auto"/>
        <w:left w:val="none" w:sz="0" w:space="0" w:color="auto"/>
        <w:bottom w:val="none" w:sz="0" w:space="0" w:color="auto"/>
        <w:right w:val="none" w:sz="0" w:space="0" w:color="auto"/>
      </w:divBdr>
    </w:div>
    <w:div w:id="1634754240">
      <w:bodyDiv w:val="1"/>
      <w:marLeft w:val="0"/>
      <w:marRight w:val="0"/>
      <w:marTop w:val="0"/>
      <w:marBottom w:val="0"/>
      <w:divBdr>
        <w:top w:val="none" w:sz="0" w:space="0" w:color="auto"/>
        <w:left w:val="none" w:sz="0" w:space="0" w:color="auto"/>
        <w:bottom w:val="none" w:sz="0" w:space="0" w:color="auto"/>
        <w:right w:val="none" w:sz="0" w:space="0" w:color="auto"/>
      </w:divBdr>
      <w:divsChild>
        <w:div w:id="1514799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www.lesekammer.de/"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1469</Words>
  <Characters>9255</Characters>
  <Application>Microsoft Office Word</Application>
  <DocSecurity>0</DocSecurity>
  <Lines>77</Lines>
  <Paragraphs>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10703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2020-11-25T05:54:00Z</dcterms:created>
  <dcterms:modified xsi:type="dcterms:W3CDTF">2020-11-27T15:13:00Z</dcterms:modified>
  <dc:title>Gebete</dc:title>
  <dc:creator>Nerses IV. Schnorhali</dc:creator>
  <dc:language>de</dc:language>
</cp:coreProperties>
</file>